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EB2B8" w14:textId="7F4ADC62" w:rsidR="00AF4D6E" w:rsidRPr="00AF4D6E" w:rsidRDefault="00AF4D6E" w:rsidP="00AF4D6E">
      <w:pPr>
        <w:spacing w:line="240" w:lineRule="auto"/>
        <w:jc w:val="center"/>
        <w:rPr>
          <w:rFonts w:asciiTheme="minorEastAsia" w:hAnsiTheme="minorEastAsia"/>
          <w:sz w:val="24"/>
          <w:szCs w:val="24"/>
          <w:lang w:eastAsia="zh-TW"/>
        </w:rPr>
      </w:pPr>
      <w:r w:rsidRPr="00AF4D6E">
        <w:rPr>
          <w:rFonts w:asciiTheme="minorEastAsia" w:hAnsiTheme="minorEastAsia" w:hint="eastAsia"/>
          <w:sz w:val="24"/>
          <w:szCs w:val="24"/>
          <w:lang w:eastAsia="zh-TW"/>
        </w:rPr>
        <w:t>広報媒体掲載承諾書</w:t>
      </w:r>
    </w:p>
    <w:p w14:paraId="5B06D661" w14:textId="17A19BA9" w:rsidR="00AF4D6E" w:rsidRPr="00AF4D6E" w:rsidRDefault="00AF4D6E" w:rsidP="00AF4D6E">
      <w:pPr>
        <w:spacing w:line="240" w:lineRule="auto"/>
        <w:rPr>
          <w:rFonts w:asciiTheme="minorEastAsia" w:hAnsiTheme="minorEastAsia"/>
          <w:lang w:eastAsia="zh-TW"/>
        </w:rPr>
      </w:pPr>
      <w:r w:rsidRPr="00AF4D6E">
        <w:rPr>
          <w:rFonts w:asciiTheme="minorEastAsia" w:hAnsiTheme="minorEastAsia" w:hint="eastAsia"/>
          <w:lang w:eastAsia="zh-TW"/>
        </w:rPr>
        <w:t>横浜美術大学</w:t>
      </w:r>
      <w:r w:rsidRPr="00AF4D6E">
        <w:rPr>
          <w:rFonts w:asciiTheme="minorEastAsia" w:hAnsiTheme="minorEastAsia"/>
          <w:lang w:eastAsia="zh-TW"/>
        </w:rPr>
        <w:t xml:space="preserve"> 御中</w:t>
      </w:r>
    </w:p>
    <w:p w14:paraId="281A950B" w14:textId="77777777" w:rsidR="00AF4D6E" w:rsidRPr="00AF4D6E" w:rsidRDefault="00AF4D6E" w:rsidP="00AF4D6E">
      <w:pPr>
        <w:spacing w:line="240" w:lineRule="auto"/>
        <w:rPr>
          <w:rFonts w:asciiTheme="minorEastAsia" w:hAnsiTheme="minorEastAsia"/>
          <w:lang w:eastAsia="zh-TW"/>
        </w:rPr>
      </w:pPr>
    </w:p>
    <w:p w14:paraId="305B3370" w14:textId="2489E33D"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私は、以下の内容について確認・同意のうえ、本学が運営する広報媒体において、自らの作品を掲載・使用することに承諾いたします。</w:t>
      </w:r>
    </w:p>
    <w:p w14:paraId="35D10E41" w14:textId="77777777" w:rsidR="00AF4D6E" w:rsidRPr="00AF4D6E" w:rsidRDefault="00AF4D6E" w:rsidP="00AF4D6E">
      <w:pPr>
        <w:spacing w:line="240" w:lineRule="auto"/>
        <w:rPr>
          <w:rFonts w:asciiTheme="minorEastAsia" w:hAnsiTheme="minorEastAsia"/>
          <w:lang w:eastAsia="ja-JP"/>
        </w:rPr>
      </w:pPr>
    </w:p>
    <w:p w14:paraId="301CA0CA" w14:textId="7777777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w:t>
      </w:r>
      <w:r w:rsidRPr="00AF4D6E">
        <w:rPr>
          <w:rFonts w:asciiTheme="minorEastAsia" w:hAnsiTheme="minorEastAsia"/>
          <w:lang w:eastAsia="ja-JP"/>
        </w:rPr>
        <w:t xml:space="preserve"> 掲載対象作品</w:t>
      </w:r>
    </w:p>
    <w:p w14:paraId="555142AB" w14:textId="0A6FC2B9"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 xml:space="preserve">作品タイトル：　　　　　　　　　　　　　　　　　　　　　　　　</w:t>
      </w:r>
    </w:p>
    <w:p w14:paraId="2977796E" w14:textId="77777777" w:rsidR="00AF4D6E" w:rsidRPr="00AF4D6E" w:rsidRDefault="00AF4D6E" w:rsidP="00AF4D6E">
      <w:pPr>
        <w:spacing w:line="240" w:lineRule="auto"/>
        <w:rPr>
          <w:rFonts w:asciiTheme="minorEastAsia" w:hAnsiTheme="minorEastAsia"/>
          <w:lang w:eastAsia="ja-JP"/>
        </w:rPr>
      </w:pPr>
    </w:p>
    <w:p w14:paraId="7E71BADE" w14:textId="3ABFE52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 xml:space="preserve">作品コンセプト：　　　　　　　　　　　　　　　　　　　　　　　　　　　　　　　　　　　　　　　　　</w:t>
      </w:r>
    </w:p>
    <w:p w14:paraId="5EEA6156" w14:textId="77777777" w:rsidR="00AF4D6E" w:rsidRPr="00AF4D6E" w:rsidRDefault="00AF4D6E" w:rsidP="00AF4D6E">
      <w:pPr>
        <w:spacing w:line="240" w:lineRule="auto"/>
        <w:rPr>
          <w:rFonts w:asciiTheme="minorEastAsia" w:hAnsiTheme="minorEastAsia"/>
          <w:lang w:eastAsia="ja-JP"/>
        </w:rPr>
      </w:pPr>
    </w:p>
    <w:p w14:paraId="338B0FC5" w14:textId="77777777" w:rsidR="00AF4D6E" w:rsidRPr="00AF4D6E" w:rsidRDefault="00AF4D6E" w:rsidP="00AF4D6E">
      <w:pPr>
        <w:spacing w:line="240" w:lineRule="auto"/>
        <w:rPr>
          <w:rFonts w:asciiTheme="minorEastAsia" w:hAnsiTheme="minorEastAsia"/>
          <w:lang w:eastAsia="ja-JP"/>
        </w:rPr>
      </w:pPr>
    </w:p>
    <w:p w14:paraId="132DDBE0" w14:textId="77777777" w:rsidR="00AF4D6E" w:rsidRPr="00AF4D6E" w:rsidRDefault="00AF4D6E" w:rsidP="00AF4D6E">
      <w:pPr>
        <w:spacing w:line="240" w:lineRule="auto"/>
        <w:rPr>
          <w:rFonts w:asciiTheme="minorEastAsia" w:hAnsiTheme="minorEastAsia"/>
          <w:lang w:eastAsia="ja-JP"/>
        </w:rPr>
      </w:pPr>
    </w:p>
    <w:p w14:paraId="677A4C99" w14:textId="5CC66F01" w:rsidR="00AF4D6E" w:rsidRPr="00AF4D6E" w:rsidRDefault="00AF4D6E" w:rsidP="00AF4D6E">
      <w:pPr>
        <w:spacing w:line="240" w:lineRule="auto"/>
        <w:rPr>
          <w:rFonts w:asciiTheme="minorEastAsia" w:hAnsiTheme="minorEastAsia"/>
          <w:lang w:eastAsia="ja-JP"/>
        </w:rPr>
      </w:pPr>
    </w:p>
    <w:p w14:paraId="06E2DE46" w14:textId="77777777" w:rsidR="00AF4D6E" w:rsidRPr="00AF4D6E" w:rsidRDefault="00AF4D6E" w:rsidP="00AF4D6E">
      <w:pPr>
        <w:spacing w:line="240" w:lineRule="auto"/>
        <w:rPr>
          <w:rFonts w:asciiTheme="minorEastAsia" w:hAnsiTheme="minorEastAsia"/>
          <w:lang w:eastAsia="ja-JP"/>
        </w:rPr>
      </w:pPr>
    </w:p>
    <w:p w14:paraId="59D9690A" w14:textId="77777777" w:rsidR="00AF4D6E" w:rsidRPr="00AF4D6E" w:rsidRDefault="00AF4D6E" w:rsidP="00AF4D6E">
      <w:pPr>
        <w:spacing w:line="240" w:lineRule="auto"/>
        <w:rPr>
          <w:rFonts w:asciiTheme="minorEastAsia" w:hAnsiTheme="minorEastAsia"/>
          <w:lang w:eastAsia="ja-JP"/>
        </w:rPr>
      </w:pPr>
    </w:p>
    <w:p w14:paraId="1EDDE191" w14:textId="77777777" w:rsidR="00AF4D6E" w:rsidRPr="00AF4D6E" w:rsidRDefault="00AF4D6E" w:rsidP="00AF4D6E">
      <w:pPr>
        <w:spacing w:line="240" w:lineRule="auto"/>
        <w:rPr>
          <w:rFonts w:asciiTheme="minorEastAsia" w:hAnsiTheme="minorEastAsia"/>
          <w:lang w:eastAsia="ja-JP"/>
        </w:rPr>
      </w:pPr>
    </w:p>
    <w:p w14:paraId="049F8E36" w14:textId="7777777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作品写真：（提出方法：別途指示に従いご提出ください）</w:t>
      </w:r>
    </w:p>
    <w:p w14:paraId="781F5E78" w14:textId="77777777" w:rsidR="00AF4D6E" w:rsidRPr="00AF4D6E" w:rsidRDefault="00AF4D6E" w:rsidP="00AF4D6E">
      <w:pPr>
        <w:spacing w:line="240" w:lineRule="auto"/>
        <w:rPr>
          <w:rFonts w:asciiTheme="minorEastAsia" w:hAnsiTheme="minorEastAsia"/>
          <w:lang w:eastAsia="ja-JP"/>
        </w:rPr>
      </w:pPr>
    </w:p>
    <w:p w14:paraId="66780BEA" w14:textId="7777777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w:t>
      </w:r>
      <w:r w:rsidRPr="00AF4D6E">
        <w:rPr>
          <w:rFonts w:asciiTheme="minorEastAsia" w:hAnsiTheme="minorEastAsia"/>
          <w:lang w:eastAsia="ja-JP"/>
        </w:rPr>
        <w:t xml:space="preserve"> 使用媒体（主な想定媒体）</w:t>
      </w:r>
    </w:p>
    <w:p w14:paraId="6600C9D7" w14:textId="439D5D18"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以下の本学広報媒体において、作品画像・タイトル・コンセプト等を使用することに承諾します。</w:t>
      </w:r>
    </w:p>
    <w:p w14:paraId="5157A2B3" w14:textId="33D6614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・本学公式</w:t>
      </w:r>
      <w:r w:rsidRPr="00AF4D6E">
        <w:rPr>
          <w:rFonts w:asciiTheme="minorEastAsia" w:hAnsiTheme="minorEastAsia"/>
          <w:lang w:eastAsia="ja-JP"/>
        </w:rPr>
        <w:t>Instagramアカウント</w:t>
      </w:r>
    </w:p>
    <w:p w14:paraId="4CBB2AF9" w14:textId="7B6D55FE"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・本学ウェブ</w:t>
      </w:r>
      <w:r w:rsidRPr="00AF4D6E">
        <w:rPr>
          <w:rFonts w:asciiTheme="minorEastAsia" w:hAnsiTheme="minorEastAsia"/>
          <w:lang w:eastAsia="ja-JP"/>
        </w:rPr>
        <w:t>サイト</w:t>
      </w:r>
    </w:p>
    <w:p w14:paraId="3121B5AE" w14:textId="637CEB06"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・大学案内パンフレット等の紙媒体</w:t>
      </w:r>
    </w:p>
    <w:p w14:paraId="7543A043" w14:textId="01A75A1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・学内外向けポスター・チラシ・展示資料等</w:t>
      </w:r>
    </w:p>
    <w:p w14:paraId="398EB259" w14:textId="4866B3B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・その他、本学の広報活動に資する非営利目的の媒体</w:t>
      </w:r>
    </w:p>
    <w:p w14:paraId="30AEAA33" w14:textId="77777777" w:rsid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lastRenderedPageBreak/>
        <w:t>■</w:t>
      </w:r>
      <w:r w:rsidRPr="00AF4D6E">
        <w:rPr>
          <w:rFonts w:asciiTheme="minorEastAsia" w:hAnsiTheme="minorEastAsia"/>
          <w:lang w:eastAsia="ja-JP"/>
        </w:rPr>
        <w:t xml:space="preserve"> 確認事項（以下すべてにご確認・チェックをお願いいたします）</w:t>
      </w:r>
    </w:p>
    <w:p w14:paraId="350FC93C" w14:textId="749AAF7C" w:rsidR="00660775" w:rsidRPr="00660775" w:rsidRDefault="00660775" w:rsidP="00AF4D6E">
      <w:pPr>
        <w:spacing w:line="240" w:lineRule="auto"/>
        <w:rPr>
          <w:rFonts w:asciiTheme="minorEastAsia" w:hAnsiTheme="minorEastAsia"/>
          <w:lang w:eastAsia="ja-JP"/>
        </w:rPr>
      </w:pPr>
      <w:r w:rsidRPr="008C76BF">
        <w:rPr>
          <w:rFonts w:asciiTheme="minorEastAsia" w:hAnsiTheme="minorEastAsia"/>
          <w:lang w:eastAsia="ja-JP"/>
        </w:rPr>
        <w:t>☐ 大学は、作品や自分自身の意図・名誉を大切にし、丁寧に取り扱</w:t>
      </w:r>
      <w:r>
        <w:rPr>
          <w:rFonts w:asciiTheme="minorEastAsia" w:hAnsiTheme="minorEastAsia" w:hint="eastAsia"/>
          <w:lang w:eastAsia="ja-JP"/>
        </w:rPr>
        <w:t>う</w:t>
      </w:r>
      <w:r w:rsidRPr="008C76BF">
        <w:rPr>
          <w:rFonts w:asciiTheme="minorEastAsia" w:hAnsiTheme="minorEastAsia"/>
          <w:lang w:eastAsia="ja-JP"/>
        </w:rPr>
        <w:t>ことを理解しています。</w:t>
      </w:r>
    </w:p>
    <w:p w14:paraId="52386F23" w14:textId="578CB64C" w:rsidR="008C76BF" w:rsidRPr="008C76BF" w:rsidRDefault="008C76BF" w:rsidP="008C76BF">
      <w:pPr>
        <w:spacing w:line="240" w:lineRule="auto"/>
        <w:rPr>
          <w:rFonts w:asciiTheme="minorEastAsia" w:hAnsiTheme="minorEastAsia"/>
          <w:lang w:eastAsia="ja-JP"/>
        </w:rPr>
      </w:pPr>
      <w:r w:rsidRPr="008C76BF">
        <w:rPr>
          <w:rFonts w:asciiTheme="minorEastAsia" w:hAnsiTheme="minorEastAsia"/>
          <w:lang w:eastAsia="ja-JP"/>
        </w:rPr>
        <w:t>☐</w:t>
      </w:r>
      <w:r w:rsidR="00660775" w:rsidRPr="00660775">
        <w:rPr>
          <w:rFonts w:asciiTheme="minorEastAsia" w:hAnsiTheme="minorEastAsia" w:hint="eastAsia"/>
          <w:lang w:eastAsia="ja-JP"/>
        </w:rPr>
        <w:t>この作品は、自分のオリジナルであり、第三者の著作権・意匠権・商標権などの権利を侵害していません。</w:t>
      </w:r>
    </w:p>
    <w:p w14:paraId="5A0C71C6" w14:textId="1E01605C" w:rsidR="008C76BF" w:rsidRPr="008C76BF" w:rsidRDefault="008C76BF" w:rsidP="008C76BF">
      <w:pPr>
        <w:spacing w:line="240" w:lineRule="auto"/>
        <w:rPr>
          <w:rFonts w:asciiTheme="minorEastAsia" w:hAnsiTheme="minorEastAsia"/>
          <w:lang w:eastAsia="ja-JP"/>
        </w:rPr>
      </w:pPr>
      <w:r w:rsidRPr="008C76BF">
        <w:rPr>
          <w:rFonts w:asciiTheme="minorEastAsia" w:hAnsiTheme="minorEastAsia"/>
          <w:lang w:eastAsia="ja-JP"/>
        </w:rPr>
        <w:t>☐ 万が一、権利に関する問い合わせや申し立てがあった場合には、自分の責任で対応し、大学に迷惑がかからないようにします。</w:t>
      </w:r>
    </w:p>
    <w:p w14:paraId="2A758D86" w14:textId="77777777" w:rsidR="008C76BF" w:rsidRPr="008C76BF" w:rsidRDefault="008C76BF" w:rsidP="008C76BF">
      <w:pPr>
        <w:spacing w:line="240" w:lineRule="auto"/>
        <w:rPr>
          <w:rFonts w:asciiTheme="minorEastAsia" w:hAnsiTheme="minorEastAsia"/>
          <w:lang w:eastAsia="ja-JP"/>
        </w:rPr>
      </w:pPr>
      <w:r w:rsidRPr="008C76BF">
        <w:rPr>
          <w:rFonts w:asciiTheme="minorEastAsia" w:hAnsiTheme="minorEastAsia"/>
          <w:lang w:eastAsia="ja-JP"/>
        </w:rPr>
        <w:t>☐ 上記の広報媒体で作品が紹介されることについて、内容を確認のうえ、承諾します。</w:t>
      </w:r>
    </w:p>
    <w:p w14:paraId="7AC32A4A" w14:textId="4ADF42DE" w:rsidR="008C76BF" w:rsidRDefault="008C76BF" w:rsidP="008C76BF">
      <w:pPr>
        <w:spacing w:line="240" w:lineRule="auto"/>
        <w:rPr>
          <w:rFonts w:asciiTheme="minorEastAsia" w:hAnsiTheme="minorEastAsia"/>
          <w:lang w:eastAsia="ja-JP"/>
        </w:rPr>
      </w:pPr>
      <w:r w:rsidRPr="008C76BF">
        <w:rPr>
          <w:rFonts w:asciiTheme="minorEastAsia" w:hAnsiTheme="minorEastAsia"/>
          <w:lang w:eastAsia="ja-JP"/>
        </w:rPr>
        <w:t xml:space="preserve">☐ </w:t>
      </w:r>
      <w:r w:rsidR="00660775" w:rsidRPr="00660775">
        <w:rPr>
          <w:rFonts w:asciiTheme="minorEastAsia" w:hAnsiTheme="minorEastAsia" w:hint="eastAsia"/>
          <w:lang w:eastAsia="ja-JP"/>
        </w:rPr>
        <w:t>媒体に合わせて画像ならびにコンセプト文の補正・加工を行うことに同意します（作品の意図を損なわない範囲で行います）。</w:t>
      </w:r>
    </w:p>
    <w:p w14:paraId="75CA7CD6" w14:textId="5895CC85" w:rsidR="00660775" w:rsidRPr="008C76BF" w:rsidRDefault="00660775" w:rsidP="008C76BF">
      <w:pPr>
        <w:spacing w:line="240" w:lineRule="auto"/>
        <w:rPr>
          <w:rFonts w:asciiTheme="minorEastAsia" w:hAnsiTheme="minorEastAsia"/>
          <w:lang w:eastAsia="ja-JP"/>
        </w:rPr>
      </w:pPr>
      <w:r w:rsidRPr="008C76BF">
        <w:rPr>
          <w:rFonts w:asciiTheme="minorEastAsia" w:hAnsiTheme="minorEastAsia"/>
          <w:lang w:eastAsia="ja-JP"/>
        </w:rPr>
        <w:t>☐</w:t>
      </w:r>
      <w:r>
        <w:rPr>
          <w:rFonts w:asciiTheme="minorEastAsia" w:hAnsiTheme="minorEastAsia" w:hint="eastAsia"/>
          <w:lang w:eastAsia="ja-JP"/>
        </w:rPr>
        <w:t xml:space="preserve"> </w:t>
      </w:r>
      <w:r w:rsidR="009F469A">
        <w:rPr>
          <w:rFonts w:asciiTheme="minorEastAsia" w:hAnsiTheme="minorEastAsia" w:hint="eastAsia"/>
          <w:lang w:eastAsia="ja-JP"/>
        </w:rPr>
        <w:t>作品データ等を</w:t>
      </w:r>
      <w:r w:rsidRPr="00660775">
        <w:rPr>
          <w:rFonts w:asciiTheme="minorEastAsia" w:hAnsiTheme="minorEastAsia"/>
          <w:lang w:eastAsia="ja-JP"/>
        </w:rPr>
        <w:t>使用することに同意します。</w:t>
      </w:r>
    </w:p>
    <w:p w14:paraId="058F9D63" w14:textId="4E972CE7" w:rsidR="00AF4D6E" w:rsidRDefault="008C76BF" w:rsidP="00AF4D6E">
      <w:pPr>
        <w:spacing w:line="240" w:lineRule="auto"/>
        <w:rPr>
          <w:rFonts w:asciiTheme="minorEastAsia" w:hAnsiTheme="minorEastAsia"/>
          <w:lang w:eastAsia="ja-JP"/>
        </w:rPr>
      </w:pPr>
      <w:r w:rsidRPr="008C76BF">
        <w:rPr>
          <w:rFonts w:asciiTheme="minorEastAsia" w:hAnsiTheme="minorEastAsia"/>
          <w:lang w:eastAsia="ja-JP"/>
        </w:rPr>
        <w:t>☐ 今後、掲載をやめたいなどの希望があった場合は、大学に相談のうえ、可能な範囲で対応</w:t>
      </w:r>
      <w:r w:rsidR="00772A1C">
        <w:rPr>
          <w:rFonts w:asciiTheme="minorEastAsia" w:hAnsiTheme="minorEastAsia" w:hint="eastAsia"/>
          <w:lang w:eastAsia="ja-JP"/>
        </w:rPr>
        <w:t>すること</w:t>
      </w:r>
      <w:r w:rsidRPr="008C76BF">
        <w:rPr>
          <w:rFonts w:asciiTheme="minorEastAsia" w:hAnsiTheme="minorEastAsia"/>
          <w:lang w:eastAsia="ja-JP"/>
        </w:rPr>
        <w:t>を確認しています。ただし、すでに印刷・配布された媒体については対応が難しいこともあると理解しています。</w:t>
      </w:r>
    </w:p>
    <w:p w14:paraId="4839577E" w14:textId="77777777" w:rsidR="00660775" w:rsidRPr="008C76BF" w:rsidRDefault="00660775" w:rsidP="00AF4D6E">
      <w:pPr>
        <w:spacing w:line="240" w:lineRule="auto"/>
        <w:rPr>
          <w:rFonts w:asciiTheme="minorEastAsia" w:hAnsiTheme="minorEastAsia"/>
          <w:lang w:eastAsia="ja-JP"/>
        </w:rPr>
      </w:pPr>
    </w:p>
    <w:p w14:paraId="36B2AB6B" w14:textId="77777777"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ご署名欄</w:t>
      </w:r>
    </w:p>
    <w:p w14:paraId="7F66E934" w14:textId="0F3C81FD"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氏名（フルネーム）</w:t>
      </w:r>
      <w:r w:rsidR="007622E2">
        <w:rPr>
          <w:rFonts w:asciiTheme="minorEastAsia" w:hAnsiTheme="minorEastAsia"/>
          <w:lang w:eastAsia="ja-JP"/>
        </w:rPr>
        <w:tab/>
      </w:r>
      <w:r w:rsidRPr="00AF4D6E">
        <w:rPr>
          <w:rFonts w:asciiTheme="minorEastAsia" w:hAnsiTheme="minorEastAsia" w:hint="eastAsia"/>
          <w:lang w:eastAsia="ja-JP"/>
        </w:rPr>
        <w:t xml:space="preserve">：　　　　　　　　　　　　　　　　　　　</w:t>
      </w:r>
    </w:p>
    <w:p w14:paraId="2A0D7F15" w14:textId="22E390F3" w:rsidR="00AF4D6E"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ふりがな</w:t>
      </w:r>
      <w:r w:rsidR="007622E2">
        <w:rPr>
          <w:rFonts w:asciiTheme="minorEastAsia" w:hAnsiTheme="minorEastAsia"/>
          <w:lang w:eastAsia="ja-JP"/>
        </w:rPr>
        <w:tab/>
      </w:r>
      <w:r w:rsidR="007622E2">
        <w:rPr>
          <w:rFonts w:asciiTheme="minorEastAsia" w:hAnsiTheme="minorEastAsia"/>
          <w:lang w:eastAsia="ja-JP"/>
        </w:rPr>
        <w:tab/>
      </w:r>
      <w:r w:rsidRPr="00AF4D6E">
        <w:rPr>
          <w:rFonts w:asciiTheme="minorEastAsia" w:hAnsiTheme="minorEastAsia" w:hint="eastAsia"/>
          <w:lang w:eastAsia="ja-JP"/>
        </w:rPr>
        <w:t xml:space="preserve">：　　　　　　　　　　　　　　　　　　　　　　　　</w:t>
      </w:r>
    </w:p>
    <w:p w14:paraId="70858416" w14:textId="54A9BF1E" w:rsidR="007622E2" w:rsidRDefault="007622E2" w:rsidP="00AF4D6E">
      <w:pPr>
        <w:spacing w:line="240" w:lineRule="auto"/>
        <w:rPr>
          <w:rFonts w:asciiTheme="minorEastAsia" w:hAnsiTheme="minorEastAsia"/>
          <w:lang w:eastAsia="ja-JP"/>
        </w:rPr>
      </w:pPr>
      <w:r>
        <w:rPr>
          <w:rFonts w:asciiTheme="minorEastAsia" w:hAnsiTheme="minorEastAsia" w:hint="eastAsia"/>
          <w:lang w:eastAsia="ja-JP"/>
        </w:rPr>
        <w:t>学籍番号</w:t>
      </w:r>
      <w:r>
        <w:rPr>
          <w:rFonts w:asciiTheme="minorEastAsia" w:hAnsiTheme="minorEastAsia"/>
          <w:lang w:eastAsia="ja-JP"/>
        </w:rPr>
        <w:tab/>
      </w:r>
      <w:r>
        <w:rPr>
          <w:rFonts w:asciiTheme="minorEastAsia" w:hAnsiTheme="minorEastAsia"/>
          <w:lang w:eastAsia="ja-JP"/>
        </w:rPr>
        <w:tab/>
      </w:r>
      <w:r>
        <w:rPr>
          <w:rFonts w:asciiTheme="minorEastAsia" w:hAnsiTheme="minorEastAsia" w:hint="eastAsia"/>
          <w:lang w:eastAsia="ja-JP"/>
        </w:rPr>
        <w:t>：</w:t>
      </w:r>
      <w:r>
        <w:rPr>
          <w:rFonts w:asciiTheme="minorEastAsia" w:hAnsiTheme="minorEastAsia"/>
          <w:lang w:eastAsia="ja-JP"/>
        </w:rPr>
        <w:tab/>
      </w:r>
    </w:p>
    <w:p w14:paraId="62D10099" w14:textId="7AFD858D" w:rsidR="00AF4D6E" w:rsidRPr="00AF4D6E" w:rsidRDefault="007622E2" w:rsidP="00AF4D6E">
      <w:pPr>
        <w:spacing w:line="240" w:lineRule="auto"/>
        <w:rPr>
          <w:rFonts w:asciiTheme="minorEastAsia" w:hAnsiTheme="minorEastAsia"/>
          <w:lang w:eastAsia="ja-JP"/>
        </w:rPr>
      </w:pPr>
      <w:r>
        <w:rPr>
          <w:rFonts w:asciiTheme="minorEastAsia" w:hAnsiTheme="minorEastAsia" w:hint="eastAsia"/>
          <w:lang w:eastAsia="ja-JP"/>
        </w:rPr>
        <w:t>コース・専攻</w:t>
      </w:r>
      <w:r>
        <w:rPr>
          <w:rFonts w:asciiTheme="minorEastAsia" w:hAnsiTheme="minorEastAsia"/>
          <w:lang w:eastAsia="ja-JP"/>
        </w:rPr>
        <w:tab/>
      </w:r>
      <w:r>
        <w:rPr>
          <w:rFonts w:asciiTheme="minorEastAsia" w:hAnsiTheme="minorEastAsia"/>
          <w:lang w:eastAsia="ja-JP"/>
        </w:rPr>
        <w:tab/>
      </w:r>
      <w:r w:rsidR="00AF4D6E" w:rsidRPr="00AF4D6E">
        <w:rPr>
          <w:rFonts w:asciiTheme="minorEastAsia" w:hAnsiTheme="minorEastAsia" w:hint="eastAsia"/>
          <w:lang w:eastAsia="ja-JP"/>
        </w:rPr>
        <w:t xml:space="preserve">：　　　　　　　　　　　　　　　　　　　　　　</w:t>
      </w:r>
    </w:p>
    <w:p w14:paraId="28E65F4B" w14:textId="52A72C46" w:rsidR="00BF533A" w:rsidRPr="00AF4D6E" w:rsidRDefault="00AF4D6E" w:rsidP="00AF4D6E">
      <w:pPr>
        <w:spacing w:line="240" w:lineRule="auto"/>
        <w:rPr>
          <w:rFonts w:asciiTheme="minorEastAsia" w:hAnsiTheme="minorEastAsia"/>
          <w:lang w:eastAsia="ja-JP"/>
        </w:rPr>
      </w:pPr>
      <w:r w:rsidRPr="00AF4D6E">
        <w:rPr>
          <w:rFonts w:asciiTheme="minorEastAsia" w:hAnsiTheme="minorEastAsia" w:hint="eastAsia"/>
          <w:lang w:eastAsia="ja-JP"/>
        </w:rPr>
        <w:t>署名日</w:t>
      </w:r>
      <w:r w:rsidR="007622E2">
        <w:rPr>
          <w:rFonts w:asciiTheme="minorEastAsia" w:hAnsiTheme="minorEastAsia"/>
          <w:lang w:eastAsia="ja-JP"/>
        </w:rPr>
        <w:tab/>
      </w:r>
      <w:r w:rsidR="007622E2">
        <w:rPr>
          <w:rFonts w:asciiTheme="minorEastAsia" w:hAnsiTheme="minorEastAsia"/>
          <w:lang w:eastAsia="ja-JP"/>
        </w:rPr>
        <w:tab/>
      </w:r>
      <w:r w:rsidR="007622E2">
        <w:rPr>
          <w:rFonts w:asciiTheme="minorEastAsia" w:hAnsiTheme="minorEastAsia"/>
          <w:lang w:eastAsia="ja-JP"/>
        </w:rPr>
        <w:tab/>
      </w:r>
      <w:r w:rsidRPr="00AF4D6E">
        <w:rPr>
          <w:rFonts w:asciiTheme="minorEastAsia" w:hAnsiTheme="minorEastAsia" w:hint="eastAsia"/>
          <w:lang w:eastAsia="ja-JP"/>
        </w:rPr>
        <w:t>：　　　　年　　　月　　　日</w:t>
      </w:r>
    </w:p>
    <w:sectPr w:rsidR="00BF533A" w:rsidRPr="00AF4D6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585993738">
    <w:abstractNumId w:val="8"/>
  </w:num>
  <w:num w:numId="2" w16cid:durableId="1184324283">
    <w:abstractNumId w:val="6"/>
  </w:num>
  <w:num w:numId="3" w16cid:durableId="1119908382">
    <w:abstractNumId w:val="5"/>
  </w:num>
  <w:num w:numId="4" w16cid:durableId="1732653882">
    <w:abstractNumId w:val="4"/>
  </w:num>
  <w:num w:numId="5" w16cid:durableId="915046358">
    <w:abstractNumId w:val="7"/>
  </w:num>
  <w:num w:numId="6" w16cid:durableId="1200624880">
    <w:abstractNumId w:val="3"/>
  </w:num>
  <w:num w:numId="7" w16cid:durableId="1869443076">
    <w:abstractNumId w:val="2"/>
  </w:num>
  <w:num w:numId="8" w16cid:durableId="1444036427">
    <w:abstractNumId w:val="1"/>
  </w:num>
  <w:num w:numId="9" w16cid:durableId="1853566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7B07"/>
    <w:rsid w:val="0029639D"/>
    <w:rsid w:val="00326F90"/>
    <w:rsid w:val="00660775"/>
    <w:rsid w:val="007622E2"/>
    <w:rsid w:val="00772A1C"/>
    <w:rsid w:val="00784900"/>
    <w:rsid w:val="008C76BF"/>
    <w:rsid w:val="009F1D9A"/>
    <w:rsid w:val="009F469A"/>
    <w:rsid w:val="00A976CE"/>
    <w:rsid w:val="00AA1D8D"/>
    <w:rsid w:val="00AF4D6E"/>
    <w:rsid w:val="00B47730"/>
    <w:rsid w:val="00BF533A"/>
    <w:rsid w:val="00C44EF5"/>
    <w:rsid w:val="00CB0664"/>
    <w:rsid w:val="00CD7ADE"/>
    <w:rsid w:val="00D6584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FEF4BED"/>
  <w14:defaultImageDpi w14:val="330"/>
  <w15:docId w15:val="{9FADBFA6-F2E3-4AF6-9D6D-98491FDB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rFonts w:ascii="ＭＳ 明朝" w:hAnsi="ＭＳ 明朝"/>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9876">
      <w:bodyDiv w:val="1"/>
      <w:marLeft w:val="0"/>
      <w:marRight w:val="0"/>
      <w:marTop w:val="0"/>
      <w:marBottom w:val="0"/>
      <w:divBdr>
        <w:top w:val="none" w:sz="0" w:space="0" w:color="auto"/>
        <w:left w:val="none" w:sz="0" w:space="0" w:color="auto"/>
        <w:bottom w:val="none" w:sz="0" w:space="0" w:color="auto"/>
        <w:right w:val="none" w:sz="0" w:space="0" w:color="auto"/>
      </w:divBdr>
    </w:div>
    <w:div w:id="521745848">
      <w:bodyDiv w:val="1"/>
      <w:marLeft w:val="0"/>
      <w:marRight w:val="0"/>
      <w:marTop w:val="0"/>
      <w:marBottom w:val="0"/>
      <w:divBdr>
        <w:top w:val="none" w:sz="0" w:space="0" w:color="auto"/>
        <w:left w:val="none" w:sz="0" w:space="0" w:color="auto"/>
        <w:bottom w:val="none" w:sz="0" w:space="0" w:color="auto"/>
        <w:right w:val="none" w:sz="0" w:space="0" w:color="auto"/>
      </w:divBdr>
    </w:div>
    <w:div w:id="701639096">
      <w:bodyDiv w:val="1"/>
      <w:marLeft w:val="0"/>
      <w:marRight w:val="0"/>
      <w:marTop w:val="0"/>
      <w:marBottom w:val="0"/>
      <w:divBdr>
        <w:top w:val="none" w:sz="0" w:space="0" w:color="auto"/>
        <w:left w:val="none" w:sz="0" w:space="0" w:color="auto"/>
        <w:bottom w:val="none" w:sz="0" w:space="0" w:color="auto"/>
        <w:right w:val="none" w:sz="0" w:space="0" w:color="auto"/>
      </w:divBdr>
    </w:div>
    <w:div w:id="1392848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134</Words>
  <Characters>769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佐嶋 優輔</cp:lastModifiedBy>
  <cp:revision>7</cp:revision>
  <dcterms:created xsi:type="dcterms:W3CDTF">2013-12-23T23:15:00Z</dcterms:created>
  <dcterms:modified xsi:type="dcterms:W3CDTF">2026-01-09T04:10:00Z</dcterms:modified>
  <cp:category/>
</cp:coreProperties>
</file>